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3456351" name="bda31b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2490231" name="bda31b40-a4e3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33075783" name="c490549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2928200" name="c4905490-a4e3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